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Ganzes Haus 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>UG - DG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28248505" name="80831f40-81a1-11f0-ab8f-a39d7330c98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5065441" name="80831f40-81a1-11f0-ab8f-a39d7330c98a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11033377" name="84427130-81a1-11f0-868f-ffd9ae9bc81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66237655" name="84427130-81a1-11f0-868f-ffd9ae9bc81d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Keller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VM-6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57012363" name="2a8c53d0-81a2-11f0-b05e-270dc672e67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26291232" name="2a8c53d0-81a2-11f0-b05e-270dc672e679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50186209" name="2db188a0-81a2-11f0-ae92-9b71bc206a8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97189950" name="2db188a0-81a2-11f0-ae92-9b71bc206a89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Landstrasse 16, 5300 Turgi</w:t>
          </w:r>
        </w:p>
        <w:p>
          <w:pPr>
            <w:spacing w:before="0" w:after="0"/>
          </w:pPr>
          <w:r>
            <w:t>453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